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2 OG</w:t>
            </w:r>
          </w:p>
          <w:p>
            <w:pPr>
              <w:spacing w:before="0" w:after="0" w:line="240" w:lineRule="auto"/>
            </w:pPr>
            <w:r>
              <w:t>Eigentumswohnung</w:t>
            </w:r>
          </w:p>
          <w:p>
            <w:pPr>
              <w:spacing w:before="0" w:after="0" w:line="240" w:lineRule="auto"/>
            </w:pPr>
            <w:r>
              <w:t>Küche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Fliesen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40797688" name="9a5b6320-93a6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5484819" name="9a5b6320-93a6-11f0-a4f7-1dd9f040cbc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2 OG</w:t>
            </w:r>
          </w:p>
          <w:p>
            <w:pPr>
              <w:spacing w:before="0" w:after="0" w:line="240" w:lineRule="auto"/>
            </w:pPr>
            <w:r>
              <w:t>Eigentumswohnung</w:t>
            </w:r>
          </w:p>
          <w:p>
            <w:pPr>
              <w:spacing w:before="0" w:after="0" w:line="240" w:lineRule="auto"/>
            </w:pPr>
            <w:r>
              <w:t>WC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Fliesen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2984857" name="e734aaf0-93a9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3174451" name="e734aaf0-93a9-11f0-a4f7-1dd9f040cbc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2 OG</w:t>
            </w:r>
          </w:p>
          <w:p>
            <w:pPr>
              <w:spacing w:before="0" w:after="0" w:line="240" w:lineRule="auto"/>
            </w:pPr>
            <w:r>
              <w:t>Eigentumswohnung</w:t>
            </w:r>
          </w:p>
          <w:p>
            <w:pPr>
              <w:spacing w:before="0" w:after="0" w:line="240" w:lineRule="auto"/>
            </w:pPr>
            <w:r>
              <w:t>Küche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89487472" name="4f4bbaf0-93a7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3288849" name="4f4bbaf0-93a7-11f0-a4f7-1dd9f040cbc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2 OG</w:t>
            </w:r>
          </w:p>
          <w:p>
            <w:pPr>
              <w:spacing w:before="0" w:after="0" w:line="240" w:lineRule="auto"/>
            </w:pPr>
            <w:r>
              <w:t>Eigentumswohnung</w:t>
            </w:r>
          </w:p>
          <w:p>
            <w:pPr>
              <w:spacing w:before="0" w:after="0" w:line="240" w:lineRule="auto"/>
            </w:pPr>
            <w:r>
              <w:t>WC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69215964" name="325b6820-93aa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72317918" name="325b6820-93aa-11f0-a4f7-1dd9f040cbc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2 OG</w:t>
            </w:r>
          </w:p>
          <w:p>
            <w:pPr>
              <w:spacing w:before="0" w:after="0" w:line="240" w:lineRule="auto"/>
            </w:pPr>
            <w:r>
              <w:t>Eigentumswohnung</w:t>
            </w:r>
          </w:p>
          <w:p>
            <w:pPr>
              <w:spacing w:before="0" w:after="0" w:line="240" w:lineRule="auto"/>
            </w:pPr>
            <w:r>
              <w:t>Küche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76285430" name="a4c01a80-93a7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9742190" name="a4c01a80-93a7-11f0-a4f7-1dd9f040cbc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/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2 OG</w:t>
            </w:r>
          </w:p>
          <w:p>
            <w:pPr>
              <w:spacing w:before="0" w:after="0" w:line="240" w:lineRule="auto"/>
            </w:pPr>
            <w:r>
              <w:t>Eigentumswohnung</w:t>
            </w:r>
          </w:p>
          <w:p>
            <w:pPr>
              <w:spacing w:before="0" w:after="0" w:line="240" w:lineRule="auto"/>
            </w:pPr>
            <w:r>
              <w:t>WC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364000" name="5fafde50-93aa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14471614" name="5fafde50-93aa-11f0-a4f7-1dd9f040cbc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/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2 OG</w:t>
            </w:r>
          </w:p>
          <w:p>
            <w:pPr>
              <w:spacing w:before="0" w:after="0" w:line="240" w:lineRule="auto"/>
            </w:pPr>
            <w:r>
              <w:t>Eigentumswohnung</w:t>
            </w:r>
          </w:p>
          <w:p>
            <w:pPr>
              <w:spacing w:before="0" w:after="0" w:line="240" w:lineRule="auto"/>
            </w:pPr>
            <w:r>
              <w:t>Küche</w:t>
            </w:r>
          </w:p>
        </w:tc>
        <w:tc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61138174" name="e57c3770-93a7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3212431" name="e57c3770-93a7-11f0-a4f7-1dd9f040cbce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2 OG</w:t>
            </w:r>
          </w:p>
          <w:p>
            <w:pPr>
              <w:spacing w:before="0" w:after="0" w:line="240" w:lineRule="auto"/>
            </w:pPr>
            <w:r>
              <w:t>Eigentumswohnung</w:t>
            </w:r>
          </w:p>
          <w:p>
            <w:pPr>
              <w:spacing w:before="0" w:after="0" w:line="240" w:lineRule="auto"/>
            </w:pPr>
            <w:r>
              <w:t>WC</w:t>
            </w:r>
          </w:p>
        </w:tc>
        <w:tc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3302911" name="8f4b8560-93aa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51885377" name="8f4b8560-93aa-11f0-a4f7-1dd9f040cbc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2 OG</w:t>
            </w:r>
          </w:p>
          <w:p>
            <w:pPr>
              <w:spacing w:before="0" w:after="0" w:line="240" w:lineRule="auto"/>
            </w:pPr>
            <w:r>
              <w:t>Eigentumswohnung</w:t>
            </w:r>
          </w:p>
          <w:p>
            <w:pPr>
              <w:spacing w:before="0" w:after="0" w:line="240" w:lineRule="auto"/>
            </w:pPr>
            <w:r>
              <w:t>Küche</w:t>
            </w:r>
          </w:p>
        </w:tc>
        <w:tc>
          <w:p>
            <w:pPr>
              <w:spacing w:before="0" w:after="0" w:line="240" w:lineRule="auto"/>
            </w:pPr>
            <w:r>
              <w:t>FZ Platte ev. im Innern verbaut</w:t>
            </w:r>
          </w:p>
        </w:tc>
        <w:tc>
          <w:p>
            <w:pPr>
              <w:spacing w:before="0" w:after="0" w:line="240" w:lineRule="auto"/>
            </w:pPr>
            <w:r>
              <w:t>Herd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58859469" name="2499df40-93ab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45857699" name="2499df40-93ab-11f0-a4f7-1dd9f040cbce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3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488</w:t>
          </w:r>
        </w:p>
        <w:p>
          <w:pPr>
            <w:spacing w:before="0" w:after="0"/>
          </w:pPr>
          <w:r>
            <w:t>DN 488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footer.xml" Type="http://schemas.openxmlformats.org/officeDocument/2006/relationships/footer" Id="rId1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